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Pr="0074131E" w:rsidRDefault="00FE76B6">
      <w:pPr>
        <w:spacing w:line="240" w:lineRule="auto"/>
        <w:rPr>
          <w:rFonts w:ascii="Times New Roman" w:hAnsi="Times New Roman" w:cs="Times New Roman"/>
          <w:sz w:val="24"/>
          <w:szCs w:val="24"/>
        </w:rPr>
      </w:pPr>
      <w:r>
        <w:rPr>
          <w:rFonts w:ascii="Times New Roman" w:hAnsi="Times New Roman" w:cs="Times New Roman"/>
          <w:sz w:val="24"/>
          <w:szCs w:val="24"/>
        </w:rPr>
        <w:t>October 9, 2013</w:t>
      </w:r>
    </w:p>
    <w:p w:rsidR="00A77B3E" w:rsidRPr="0074131E" w:rsidRDefault="00A77B3E">
      <w:pPr>
        <w:spacing w:line="240" w:lineRule="auto"/>
        <w:rPr>
          <w:rFonts w:ascii="Times New Roman" w:hAnsi="Times New Roman" w:cs="Times New Roman"/>
          <w:sz w:val="24"/>
          <w:szCs w:val="24"/>
        </w:rPr>
      </w:pPr>
    </w:p>
    <w:p w:rsidR="00A77B3E" w:rsidRPr="0074131E" w:rsidRDefault="00A77B3E">
      <w:pPr>
        <w:spacing w:line="240" w:lineRule="auto"/>
        <w:rPr>
          <w:rFonts w:ascii="Times New Roman" w:hAnsi="Times New Roman" w:cs="Times New Roman"/>
          <w:sz w:val="24"/>
          <w:szCs w:val="24"/>
        </w:rPr>
      </w:pPr>
    </w:p>
    <w:p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Dear 5th Grade Parents/Guardians,</w:t>
      </w:r>
    </w:p>
    <w:p w:rsidR="00A77B3E" w:rsidRPr="0074131E" w:rsidRDefault="00A77B3E">
      <w:pPr>
        <w:spacing w:line="240" w:lineRule="auto"/>
        <w:rPr>
          <w:rFonts w:ascii="Times New Roman" w:hAnsi="Times New Roman" w:cs="Times New Roman"/>
          <w:sz w:val="24"/>
          <w:szCs w:val="24"/>
        </w:rPr>
      </w:pPr>
    </w:p>
    <w:p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 xml:space="preserve">Our annual Outdoor Education experience will be held at the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Field Center located in Oregon, Illinois (approximately 2 hours from Holmes).  We will </w:t>
      </w:r>
      <w:r w:rsidR="00FE76B6">
        <w:rPr>
          <w:rFonts w:ascii="Times New Roman" w:hAnsi="Times New Roman" w:cs="Times New Roman"/>
          <w:sz w:val="24"/>
          <w:szCs w:val="24"/>
        </w:rPr>
        <w:t>leave school at 8:30 a.m. on Thursday, November 14 and return to school by 2:00 p.m. on Friday, November 14</w:t>
      </w:r>
      <w:r w:rsidRPr="0074131E">
        <w:rPr>
          <w:rFonts w:ascii="Times New Roman" w:hAnsi="Times New Roman" w:cs="Times New Roman"/>
          <w:sz w:val="24"/>
          <w:szCs w:val="24"/>
        </w:rPr>
        <w:t xml:space="preserve">.  The attached Parent Letter provides more information about the Outdoor Education program at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Also attached is a suggested packing list.  Your child will need to dress for the weather, so you will want to check the weather forecast as the trip date approaches.  If your child has not stayed overnight away from you before, you might want to have a ‘practice’ sleepover before your child goes on the Outdoor Ed field trip.</w:t>
      </w:r>
    </w:p>
    <w:p w:rsidR="00A77B3E" w:rsidRPr="0074131E" w:rsidRDefault="00A77B3E">
      <w:pPr>
        <w:spacing w:line="240" w:lineRule="auto"/>
        <w:rPr>
          <w:rFonts w:ascii="Times New Roman" w:hAnsi="Times New Roman" w:cs="Times New Roman"/>
          <w:sz w:val="24"/>
          <w:szCs w:val="24"/>
        </w:rPr>
      </w:pPr>
    </w:p>
    <w:p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Th</w:t>
      </w:r>
      <w:r w:rsidR="00FE76B6">
        <w:rPr>
          <w:rFonts w:ascii="Times New Roman" w:hAnsi="Times New Roman" w:cs="Times New Roman"/>
          <w:sz w:val="24"/>
          <w:szCs w:val="24"/>
        </w:rPr>
        <w:t>e cost of this field trip is $75</w:t>
      </w:r>
      <w:r w:rsidRPr="0074131E">
        <w:rPr>
          <w:rFonts w:ascii="Times New Roman" w:hAnsi="Times New Roman" w:cs="Times New Roman"/>
          <w:sz w:val="24"/>
          <w:szCs w:val="24"/>
        </w:rPr>
        <w:t>.  There are several payment options.  You can pay by check payable to District 97.  You can also pay online.  If you choose this option, please make sure you indicate that your payment is for the 5th grade Outdoor Education field trip.  You can also pay in installments if that is more convenient.  We don’t want financial constraints to prevent any of our 5th graders from attending this field trip.  Please contact your child’s homeroom teacher if you are unable to pay the full amount at this time so that we can discuss options.  Any contributions to the field trip scholarship fund are appreciated.</w:t>
      </w:r>
    </w:p>
    <w:p w:rsidR="00A77B3E" w:rsidRPr="0074131E" w:rsidRDefault="00A77B3E">
      <w:pPr>
        <w:spacing w:line="240" w:lineRule="auto"/>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Each child attending the field trip must have a fully completed health form on file with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two weeks prior to our trip.   Forms were distributed several weeks ago.  </w:t>
      </w:r>
      <w:r w:rsidRPr="0074131E">
        <w:rPr>
          <w:rFonts w:ascii="Times New Roman" w:hAnsi="Times New Roman" w:cs="Times New Roman"/>
          <w:b/>
          <w:bCs/>
          <w:sz w:val="24"/>
          <w:szCs w:val="24"/>
        </w:rPr>
        <w:t>If your child hasn’t yet turned in a health form, please turn it in by Wednesday,</w:t>
      </w:r>
      <w:r w:rsidR="00FE76B6">
        <w:rPr>
          <w:rFonts w:ascii="Times New Roman" w:hAnsi="Times New Roman" w:cs="Times New Roman"/>
          <w:b/>
          <w:bCs/>
          <w:sz w:val="24"/>
          <w:szCs w:val="24"/>
        </w:rPr>
        <w:t xml:space="preserve"> October 30</w:t>
      </w:r>
      <w:r w:rsidRPr="0074131E">
        <w:rPr>
          <w:rFonts w:ascii="Times New Roman" w:hAnsi="Times New Roman" w:cs="Times New Roman"/>
          <w:b/>
          <w:bCs/>
          <w:sz w:val="24"/>
          <w:szCs w:val="24"/>
        </w:rPr>
        <w:t>, at the latest.</w:t>
      </w:r>
      <w:r w:rsidRPr="0074131E">
        <w:rPr>
          <w:rFonts w:ascii="Times New Roman" w:hAnsi="Times New Roman" w:cs="Times New Roman"/>
          <w:sz w:val="24"/>
          <w:szCs w:val="24"/>
        </w:rPr>
        <w:t xml:space="preserve"> </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We will need </w:t>
      </w:r>
      <w:r>
        <w:rPr>
          <w:rFonts w:ascii="Times New Roman" w:hAnsi="Times New Roman" w:cs="Times New Roman"/>
          <w:sz w:val="24"/>
          <w:szCs w:val="24"/>
        </w:rPr>
        <w:t xml:space="preserve">at least </w:t>
      </w:r>
      <w:r w:rsidRPr="0074131E">
        <w:rPr>
          <w:rFonts w:ascii="Times New Roman" w:hAnsi="Times New Roman" w:cs="Times New Roman"/>
          <w:sz w:val="24"/>
          <w:szCs w:val="24"/>
        </w:rPr>
        <w:t>5 men and 5 women to chaperone this trip.  Chaperones will be responsible for supervising groups during the day, and will also sleep in the dorms with the students overnight.  Please contact your child’s homeroom teacher if you are interested in chaperoning this field trip.</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b/>
          <w:bCs/>
          <w:sz w:val="24"/>
          <w:szCs w:val="24"/>
        </w:rPr>
      </w:pPr>
      <w:r w:rsidRPr="0074131E">
        <w:rPr>
          <w:rFonts w:ascii="Times New Roman" w:hAnsi="Times New Roman" w:cs="Times New Roman"/>
          <w:b/>
          <w:bCs/>
          <w:sz w:val="24"/>
          <w:szCs w:val="24"/>
        </w:rPr>
        <w:t>Please complete the permission slip and return it to your child’s hom</w:t>
      </w:r>
      <w:r w:rsidR="00FE76B6">
        <w:rPr>
          <w:rFonts w:ascii="Times New Roman" w:hAnsi="Times New Roman" w:cs="Times New Roman"/>
          <w:b/>
          <w:bCs/>
          <w:sz w:val="24"/>
          <w:szCs w:val="24"/>
        </w:rPr>
        <w:t>eroom teacher before November 1</w:t>
      </w:r>
      <w:r w:rsidRPr="0074131E">
        <w:rPr>
          <w:rFonts w:ascii="Times New Roman" w:hAnsi="Times New Roman" w:cs="Times New Roman"/>
          <w:b/>
          <w:bCs/>
          <w:sz w:val="24"/>
          <w:szCs w:val="24"/>
        </w:rPr>
        <w:t xml:space="preserve">. </w:t>
      </w:r>
      <w:r w:rsidRPr="0074131E">
        <w:rPr>
          <w:rFonts w:ascii="Times New Roman" w:hAnsi="Times New Roman" w:cs="Times New Roman"/>
          <w:sz w:val="24"/>
          <w:szCs w:val="24"/>
        </w:rPr>
        <w:t xml:space="preserve"> </w:t>
      </w: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___________________________________________________________________________</w:t>
      </w:r>
    </w:p>
    <w:p w:rsidR="00A77B3E" w:rsidRPr="0074131E" w:rsidRDefault="0074131E">
      <w:pPr>
        <w:jc w:val="center"/>
        <w:rPr>
          <w:rFonts w:ascii="Times New Roman" w:hAnsi="Times New Roman" w:cs="Times New Roman"/>
          <w:b/>
          <w:bCs/>
          <w:sz w:val="24"/>
          <w:szCs w:val="24"/>
        </w:rPr>
      </w:pPr>
      <w:proofErr w:type="gramStart"/>
      <w:r w:rsidRPr="0074131E">
        <w:rPr>
          <w:rFonts w:ascii="Times New Roman" w:hAnsi="Times New Roman" w:cs="Times New Roman"/>
          <w:b/>
          <w:bCs/>
          <w:sz w:val="24"/>
          <w:szCs w:val="24"/>
        </w:rPr>
        <w:t>Outd</w:t>
      </w:r>
      <w:bookmarkStart w:id="0" w:name="_GoBack"/>
      <w:bookmarkEnd w:id="0"/>
      <w:r w:rsidRPr="0074131E">
        <w:rPr>
          <w:rFonts w:ascii="Times New Roman" w:hAnsi="Times New Roman" w:cs="Times New Roman"/>
          <w:b/>
          <w:bCs/>
          <w:sz w:val="24"/>
          <w:szCs w:val="24"/>
        </w:rPr>
        <w:t>oor</w:t>
      </w:r>
      <w:proofErr w:type="gramEnd"/>
      <w:r w:rsidRPr="0074131E">
        <w:rPr>
          <w:rFonts w:ascii="Times New Roman" w:hAnsi="Times New Roman" w:cs="Times New Roman"/>
          <w:b/>
          <w:bCs/>
          <w:sz w:val="24"/>
          <w:szCs w:val="24"/>
        </w:rPr>
        <w:t xml:space="preserve"> Education Field Trip P</w:t>
      </w:r>
      <w:r w:rsidR="00FE76B6">
        <w:rPr>
          <w:rFonts w:ascii="Times New Roman" w:hAnsi="Times New Roman" w:cs="Times New Roman"/>
          <w:b/>
          <w:bCs/>
          <w:sz w:val="24"/>
          <w:szCs w:val="24"/>
        </w:rPr>
        <w:t>ermission Slip - Due November 1</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I give my child ___________________________ permission to attend the Outdoor Education program at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w:t>
      </w:r>
      <w:r w:rsidR="00FE76B6">
        <w:rPr>
          <w:rFonts w:ascii="Times New Roman" w:hAnsi="Times New Roman" w:cs="Times New Roman"/>
          <w:sz w:val="24"/>
          <w:szCs w:val="24"/>
        </w:rPr>
        <w:t>t Field Center on November 14-15, 2013</w:t>
      </w:r>
      <w:r w:rsidRPr="0074131E">
        <w:rPr>
          <w:rFonts w:ascii="Times New Roman" w:hAnsi="Times New Roman" w:cs="Times New Roman"/>
          <w:sz w:val="24"/>
          <w:szCs w:val="24"/>
        </w:rPr>
        <w:t>.</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Payment of $75 is (circle one):   enclosed</w:t>
      </w:r>
      <w:r w:rsidRPr="0074131E">
        <w:rPr>
          <w:rFonts w:ascii="Times New Roman" w:hAnsi="Times New Roman" w:cs="Times New Roman"/>
          <w:sz w:val="24"/>
          <w:szCs w:val="24"/>
        </w:rPr>
        <w:tab/>
        <w:t>paid online</w:t>
      </w:r>
      <w:r w:rsidRPr="0074131E">
        <w:rPr>
          <w:rFonts w:ascii="Times New Roman" w:hAnsi="Times New Roman" w:cs="Times New Roman"/>
          <w:sz w:val="24"/>
          <w:szCs w:val="24"/>
        </w:rPr>
        <w:tab/>
        <w:t>will be paid in installments</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A field trip scholarship fund contribution is enclosed _____</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Notes (special diet, etc.): ____________________________________________________</w:t>
      </w:r>
    </w:p>
    <w:p w:rsidR="00A77B3E" w:rsidRPr="0074131E" w:rsidRDefault="00A77B3E">
      <w:pPr>
        <w:rPr>
          <w:rFonts w:ascii="Times New Roman" w:hAnsi="Times New Roman" w:cs="Times New Roman"/>
          <w:sz w:val="24"/>
          <w:szCs w:val="24"/>
        </w:rPr>
      </w:pPr>
    </w:p>
    <w:p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Parent Signature</w:t>
      </w:r>
      <w:proofErr w:type="gramStart"/>
      <w:r w:rsidRPr="0074131E">
        <w:rPr>
          <w:rFonts w:ascii="Times New Roman" w:hAnsi="Times New Roman" w:cs="Times New Roman"/>
          <w:sz w:val="24"/>
          <w:szCs w:val="24"/>
        </w:rPr>
        <w:t>:_</w:t>
      </w:r>
      <w:proofErr w:type="gramEnd"/>
      <w:r w:rsidRPr="0074131E">
        <w:rPr>
          <w:rFonts w:ascii="Times New Roman" w:hAnsi="Times New Roman" w:cs="Times New Roman"/>
          <w:sz w:val="24"/>
          <w:szCs w:val="24"/>
        </w:rPr>
        <w:t>__________________________________________________________</w:t>
      </w:r>
    </w:p>
    <w:p w:rsidR="0074131E" w:rsidRDefault="00C57A3C" w:rsidP="0074131E">
      <w:pPr>
        <w:autoSpaceDE w:val="0"/>
        <w:autoSpaceDN w:val="0"/>
        <w:adjustRightInd w:val="0"/>
        <w:spacing w:line="240" w:lineRule="auto"/>
        <w:jc w:val="center"/>
        <w:rPr>
          <w:rFonts w:ascii="Times New Roman" w:eastAsia="Times New Roman" w:hAnsi="Times New Roman" w:cs="Times New Roman"/>
          <w:b/>
          <w:bCs/>
          <w:color w:val="auto"/>
          <w:sz w:val="32"/>
          <w:szCs w:val="32"/>
        </w:rPr>
      </w:pPr>
      <w:r w:rsidRPr="0074131E">
        <w:rPr>
          <w:rFonts w:ascii="Times New Roman" w:hAnsi="Times New Roman" w:cs="Times New Roman"/>
          <w:b/>
          <w:sz w:val="24"/>
          <w:szCs w:val="24"/>
        </w:rPr>
        <w:br w:type="page"/>
      </w:r>
      <w:r w:rsidR="0074131E">
        <w:rPr>
          <w:rFonts w:ascii="Times New Roman" w:eastAsia="Times New Roman" w:hAnsi="Times New Roman" w:cs="Times New Roman"/>
          <w:b/>
          <w:bCs/>
          <w:color w:val="auto"/>
          <w:sz w:val="32"/>
          <w:szCs w:val="32"/>
        </w:rPr>
        <w:lastRenderedPageBreak/>
        <w:t>WHAT TO BRING</w:t>
      </w:r>
    </w:p>
    <w:p w:rsidR="0074131E" w:rsidRDefault="0074131E" w:rsidP="0074131E">
      <w:pPr>
        <w:autoSpaceDE w:val="0"/>
        <w:autoSpaceDN w:val="0"/>
        <w:adjustRightInd w:val="0"/>
        <w:spacing w:line="240" w:lineRule="auto"/>
        <w:jc w:val="center"/>
        <w:rPr>
          <w:rFonts w:ascii="Times New Roman" w:eastAsia="Times New Roman" w:hAnsi="Times New Roman" w:cs="Times New Roman"/>
          <w:b/>
          <w:bCs/>
          <w:color w:val="auto"/>
          <w:sz w:val="32"/>
          <w:szCs w:val="32"/>
        </w:rPr>
      </w:pP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This list is intended as a suggestion. It is important to remember the variations in climate</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that</w:t>
      </w:r>
      <w:proofErr w:type="gramEnd"/>
      <w:r>
        <w:rPr>
          <w:rFonts w:ascii="Times New Roman" w:eastAsia="Times New Roman" w:hAnsi="Times New Roman" w:cs="Times New Roman"/>
          <w:color w:val="auto"/>
          <w:sz w:val="24"/>
          <w:szCs w:val="24"/>
        </w:rPr>
        <w:t xml:space="preserve"> exist during the school year. Fall temperatures range from highs in the eighties and lows in</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the</w:t>
      </w:r>
      <w:proofErr w:type="gramEnd"/>
      <w:r>
        <w:rPr>
          <w:rFonts w:ascii="Times New Roman" w:eastAsia="Times New Roman" w:hAnsi="Times New Roman" w:cs="Times New Roman"/>
          <w:color w:val="auto"/>
          <w:sz w:val="24"/>
          <w:szCs w:val="24"/>
        </w:rPr>
        <w:t xml:space="preserve"> twenties after the first frost. Winter temperatures can be very cold and there is often snow on</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the</w:t>
      </w:r>
      <w:proofErr w:type="gramEnd"/>
      <w:r>
        <w:rPr>
          <w:rFonts w:ascii="Times New Roman" w:eastAsia="Times New Roman" w:hAnsi="Times New Roman" w:cs="Times New Roman"/>
          <w:color w:val="auto"/>
          <w:sz w:val="24"/>
          <w:szCs w:val="24"/>
        </w:rPr>
        <w:t xml:space="preserve"> ground. Spring is a mixed bag of hot and cold weather and it rains often. With this in mind,</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send</w:t>
      </w:r>
      <w:proofErr w:type="gramEnd"/>
      <w:r>
        <w:rPr>
          <w:rFonts w:ascii="Times New Roman" w:eastAsia="Times New Roman" w:hAnsi="Times New Roman" w:cs="Times New Roman"/>
          <w:color w:val="auto"/>
          <w:sz w:val="24"/>
          <w:szCs w:val="24"/>
        </w:rPr>
        <w:t xml:space="preserve"> only old clothes.</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bl>
      <w:tblPr>
        <w:tblW w:w="0" w:type="auto"/>
        <w:tblLook w:val="04A0" w:firstRow="1" w:lastRow="0" w:firstColumn="1" w:lastColumn="0" w:noHBand="0" w:noVBand="1"/>
      </w:tblPr>
      <w:tblGrid>
        <w:gridCol w:w="4442"/>
        <w:gridCol w:w="4442"/>
      </w:tblGrid>
      <w:tr w:rsidR="0074131E" w:rsidRPr="0074131E" w:rsidTr="0074131E">
        <w:trPr>
          <w:trHeight w:val="3352"/>
        </w:trPr>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CLOTHING</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2 pairs closed-toe, good walking</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shoes--No Sandals of any kind</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1 pair long pants per day</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-No shorts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1 shirt per day</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jacket/sweater/sweatshirt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rain jacket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several pairs of socks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pajamas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underwear</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WINTER ITEMS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_____Warm, layered clothing</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Snowsuit or snow pants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Long underwear</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Wool socks / warm socks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Warm boots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Mittens / Gloves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Hat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Scarf</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Handkerchief or Kleenex</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r>
      <w:tr w:rsidR="0074131E" w:rsidRPr="0074131E" w:rsidTr="0074131E">
        <w:trPr>
          <w:trHeight w:val="3634"/>
        </w:trPr>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PERSONAL ITEMS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comb or brush</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toiletries (soap, shampoo, toothpaste,</w:t>
            </w:r>
            <w:r>
              <w:rPr>
                <w:rFonts w:ascii="Times New Roman" w:eastAsia="Times New Roman" w:hAnsi="Times New Roman" w:cs="Times New Roman"/>
                <w:color w:val="auto"/>
                <w:sz w:val="26"/>
                <w:szCs w:val="26"/>
              </w:rPr>
              <w:t xml:space="preserve"> </w:t>
            </w:r>
            <w:r w:rsidRPr="0074131E">
              <w:rPr>
                <w:rFonts w:ascii="Times New Roman" w:eastAsia="Times New Roman" w:hAnsi="Times New Roman" w:cs="Times New Roman"/>
                <w:color w:val="auto"/>
                <w:sz w:val="26"/>
                <w:szCs w:val="26"/>
              </w:rPr>
              <w:t>toothbrush, deodorant)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towel &amp; washcloth</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sleeping bag or bedroll</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pillowcase (pillow is provided)</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plastic bag for dirty clothes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water bottle</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sunscreen— even in the winter</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insect repellent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PLEASE DO NOT BRING</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candy, gum, snacks, knives, fireworks,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radios, electronic games, cell phones,</w:t>
            </w:r>
          </w:p>
          <w:p w:rsidR="0074131E" w:rsidRDefault="0074131E" w:rsidP="0074131E">
            <w:pPr>
              <w:ind w:left="1440" w:hanging="1440"/>
            </w:pPr>
            <w:r w:rsidRPr="0074131E">
              <w:rPr>
                <w:rFonts w:ascii="Times New Roman" w:eastAsia="Times New Roman" w:hAnsi="Times New Roman" w:cs="Times New Roman"/>
                <w:color w:val="auto"/>
                <w:sz w:val="26"/>
                <w:szCs w:val="26"/>
              </w:rPr>
              <w:t>pagers</w:t>
            </w:r>
          </w:p>
          <w:p w:rsidR="0074131E" w:rsidRPr="0074131E" w:rsidRDefault="0074131E" w:rsidP="0074131E">
            <w:pPr>
              <w:ind w:left="1440" w:hanging="1440"/>
              <w:rPr>
                <w:rFonts w:ascii="Times New Roman" w:eastAsia="Times New Roman" w:hAnsi="Times New Roman" w:cs="Times New Roman"/>
                <w:color w:val="auto"/>
                <w:sz w:val="24"/>
                <w:szCs w:val="24"/>
              </w:rPr>
            </w:pPr>
          </w:p>
        </w:tc>
      </w:tr>
      <w:tr w:rsidR="0074131E" w:rsidRPr="0074131E" w:rsidTr="0074131E">
        <w:trPr>
          <w:trHeight w:val="2733"/>
        </w:trPr>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OPTIONAL</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camera and film</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or one-time-use camera</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(clearly marked with name &amp; school)</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pen and paper</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day pack</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bandanna</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r>
    </w:tbl>
    <w:p w:rsidR="0074131E" w:rsidRDefault="0074131E" w:rsidP="00C57A3C">
      <w:pPr>
        <w:jc w:val="center"/>
        <w:rPr>
          <w:rFonts w:ascii="Times New Roman" w:hAnsi="Times New Roman" w:cs="Times New Roman"/>
          <w:b/>
          <w:sz w:val="32"/>
          <w:szCs w:val="32"/>
        </w:rPr>
      </w:pPr>
    </w:p>
    <w:p w:rsidR="00C57A3C" w:rsidRPr="00C57A3C" w:rsidRDefault="0074131E" w:rsidP="00C57A3C">
      <w:pPr>
        <w:jc w:val="center"/>
        <w:rPr>
          <w:rFonts w:ascii="Times New Roman" w:hAnsi="Times New Roman" w:cs="Times New Roman"/>
          <w:b/>
          <w:sz w:val="32"/>
          <w:szCs w:val="32"/>
        </w:rPr>
      </w:pPr>
      <w:r>
        <w:rPr>
          <w:rFonts w:ascii="Times New Roman" w:hAnsi="Times New Roman" w:cs="Times New Roman"/>
          <w:b/>
          <w:sz w:val="32"/>
          <w:szCs w:val="32"/>
        </w:rPr>
        <w:br w:type="page"/>
      </w:r>
      <w:r w:rsidR="00C57A3C" w:rsidRPr="00C57A3C">
        <w:rPr>
          <w:rFonts w:ascii="Times New Roman" w:hAnsi="Times New Roman" w:cs="Times New Roman"/>
          <w:b/>
          <w:sz w:val="32"/>
          <w:szCs w:val="32"/>
        </w:rPr>
        <w:lastRenderedPageBreak/>
        <w:t>LETTER TO PARENTS</w:t>
      </w:r>
    </w:p>
    <w:p w:rsidR="00C57A3C" w:rsidRPr="00C57A3C" w:rsidRDefault="00C57A3C" w:rsidP="00C57A3C">
      <w:pPr>
        <w:jc w:val="center"/>
        <w:rPr>
          <w:rFonts w:ascii="Times New Roman" w:hAnsi="Times New Roman" w:cs="Times New Roman"/>
          <w:sz w:val="28"/>
          <w:szCs w:val="28"/>
        </w:rPr>
      </w:pPr>
    </w:p>
    <w:p w:rsidR="00C57A3C" w:rsidRPr="00C57A3C" w:rsidRDefault="00C57A3C" w:rsidP="00C57A3C">
      <w:pPr>
        <w:rPr>
          <w:rFonts w:ascii="Times New Roman" w:hAnsi="Times New Roman" w:cs="Times New Roman"/>
          <w:sz w:val="24"/>
          <w:szCs w:val="24"/>
        </w:rPr>
      </w:pPr>
      <w:r w:rsidRPr="00C57A3C">
        <w:rPr>
          <w:rFonts w:ascii="Times New Roman" w:hAnsi="Times New Roman" w:cs="Times New Roman"/>
          <w:sz w:val="24"/>
          <w:szCs w:val="24"/>
        </w:rPr>
        <w:t xml:space="preserve">The field trip will leave school at </w:t>
      </w:r>
      <w:r w:rsidR="0074131E">
        <w:rPr>
          <w:rFonts w:ascii="Times New Roman" w:hAnsi="Times New Roman" w:cs="Times New Roman"/>
          <w:sz w:val="24"/>
          <w:szCs w:val="24"/>
        </w:rPr>
        <w:t>8:30</w:t>
      </w:r>
      <w:r w:rsidRPr="00C57A3C">
        <w:rPr>
          <w:rFonts w:ascii="Times New Roman" w:hAnsi="Times New Roman" w:cs="Times New Roman"/>
          <w:sz w:val="24"/>
          <w:szCs w:val="24"/>
        </w:rPr>
        <w:t xml:space="preserve"> a.m. on Tuesday, November 27 and return to school at 1:30 p.m. on Wednesday, November 28.</w:t>
      </w:r>
    </w:p>
    <w:p w:rsidR="00C57A3C" w:rsidRPr="00C57A3C" w:rsidRDefault="00C57A3C" w:rsidP="00C57A3C">
      <w:pPr>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Purpose</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The purpose of the Outdoor Education Program at Taft is to teach an appreciation, understanding, and awareness of the natural community by studying and interacting with the natural world. Underlying the trip is the belief that learning is not restricted to the classroom, learning is also found in the world around us. Through the combination of related, multi-disciplinary activities and an interaction with the natural world, it is hoped that students will not only acquire new knowledge, but also will come to appreciate this philosophy.</w:t>
      </w:r>
    </w:p>
    <w:p w:rsidR="00C57A3C" w:rsidRPr="00C57A3C" w:rsidRDefault="00C57A3C" w:rsidP="00C57A3C">
      <w:pPr>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Instruction</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A variety of activities and projects are prepared by school and Taft staff. The activities will take advantage of the natural surroundings of the area using the environment as a natural stimulus for learning. Activities will include the areas of reading and language arts, science, health, social studies and physical education.</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Staff</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Each school is assigned a specialist to work with school staff to design a program that meets the student’s needs. Classes are taught by Coordinators and Education Program Specialists from Northern Illinois University and school staff.</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Facility </w:t>
      </w:r>
      <w:r w:rsidRPr="00C57A3C">
        <w:rPr>
          <w:rFonts w:ascii="Times New Roman" w:hAnsi="Times New Roman" w:cs="Times New Roman"/>
          <w:sz w:val="24"/>
          <w:szCs w:val="24"/>
        </w:rPr>
        <w:tab/>
        <w:t>Taft Campus is located just off of Highway 64 near Oregon, Illinois. The scenic campus is located next to the Rock River and adjacent to Lowden State Park. Students will sleep dormitory style in bunk beds with boys and girls housed in separate rooms or buildings. Meals are served family style in the dining hall.</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Supervision</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School staff or adult chaperones will assume the responsibility for supervision and discipline. The ratio of adults to students is approximately 1 to 10.</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Health </w:t>
      </w:r>
      <w:r w:rsidRPr="00C57A3C">
        <w:rPr>
          <w:rFonts w:ascii="Times New Roman" w:hAnsi="Times New Roman" w:cs="Times New Roman"/>
          <w:sz w:val="24"/>
          <w:szCs w:val="24"/>
        </w:rPr>
        <w:tab/>
        <w:t xml:space="preserve">Taft Campus employs a nurse who is on site from 7:30 AM to 3:00 PM. She will package medications and dispense them at morning and noon meals. School personnel will dispense evening medications. All students are required to have a completed and signed health form before they can participate in the program. Taft Campus carries a basic accident and illness insurance policy on all participants. In addition, Taft </w:t>
      </w:r>
      <w:proofErr w:type="gramStart"/>
      <w:r w:rsidRPr="00C57A3C">
        <w:rPr>
          <w:rFonts w:ascii="Times New Roman" w:hAnsi="Times New Roman" w:cs="Times New Roman"/>
          <w:sz w:val="24"/>
          <w:szCs w:val="24"/>
        </w:rPr>
        <w:t>staff are</w:t>
      </w:r>
      <w:proofErr w:type="gramEnd"/>
      <w:r w:rsidRPr="00C57A3C">
        <w:rPr>
          <w:rFonts w:ascii="Times New Roman" w:hAnsi="Times New Roman" w:cs="Times New Roman"/>
          <w:sz w:val="24"/>
          <w:szCs w:val="24"/>
        </w:rPr>
        <w:t xml:space="preserve"> trained in First Aid and CPR.</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Accessibility</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Taft Campus has handicapped accessible dorms and buildings. The school staff will need to make Taft aware of limitations so accommodations can be made.</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Telephones</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Students will not have access to a telephone during their visit. Please do not send a cell phone with your child. In the event of an emergency, a message can be delivered to school staff.</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Security</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There is a staff member on site in a security role throughout the school’s visit as well as maintenance personnel available to take care of any emergencies in the evenings.</w:t>
      </w:r>
    </w:p>
    <w:p w:rsidR="00C57A3C" w:rsidRPr="00C57A3C" w:rsidRDefault="00C57A3C" w:rsidP="00C57A3C">
      <w:pPr>
        <w:ind w:left="1440" w:hanging="1440"/>
        <w:rPr>
          <w:rFonts w:ascii="Times New Roman" w:hAnsi="Times New Roman" w:cs="Times New Roman"/>
          <w:sz w:val="24"/>
          <w:szCs w:val="24"/>
        </w:rPr>
      </w:pPr>
    </w:p>
    <w:p w:rsidR="00A77B3E"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Packing </w:t>
      </w:r>
      <w:r w:rsidRPr="00C57A3C">
        <w:rPr>
          <w:rFonts w:ascii="Times New Roman" w:hAnsi="Times New Roman" w:cs="Times New Roman"/>
          <w:sz w:val="24"/>
          <w:szCs w:val="24"/>
        </w:rPr>
        <w:tab/>
        <w:t>Students will need to dress for the weather since we will be outside. Pack only old clothes and shoes. New clothes may be ruined by heavy outdoor use. Students need to bring a sleeping bag or bedroll. A pillow is provided. Refer to the packing list for specific items.</w:t>
      </w:r>
    </w:p>
    <w:p w:rsidR="00C57A3C" w:rsidRPr="00C57A3C" w:rsidRDefault="00C57A3C" w:rsidP="00C57A3C">
      <w:pPr>
        <w:ind w:left="1440" w:hanging="1440"/>
        <w:rPr>
          <w:sz w:val="24"/>
          <w:szCs w:val="24"/>
        </w:rPr>
      </w:pPr>
    </w:p>
    <w:p w:rsidR="00C57A3C" w:rsidRDefault="00C57A3C" w:rsidP="0074131E">
      <w:pPr>
        <w:autoSpaceDE w:val="0"/>
        <w:autoSpaceDN w:val="0"/>
        <w:adjustRightInd w:val="0"/>
        <w:spacing w:line="240" w:lineRule="auto"/>
        <w:jc w:val="center"/>
        <w:rPr>
          <w:rFonts w:ascii="Times New Roman" w:eastAsia="Times New Roman" w:hAnsi="Times New Roman" w:cs="Times New Roman"/>
          <w:color w:val="auto"/>
          <w:sz w:val="24"/>
          <w:szCs w:val="24"/>
        </w:rPr>
      </w:pPr>
      <w:r>
        <w:br w:type="page"/>
      </w:r>
      <w:r w:rsidR="0074131E">
        <w:rPr>
          <w:rFonts w:ascii="Times New Roman" w:eastAsia="Times New Roman" w:hAnsi="Times New Roman" w:cs="Times New Roman"/>
          <w:color w:val="auto"/>
          <w:sz w:val="24"/>
          <w:szCs w:val="24"/>
        </w:rPr>
        <w:lastRenderedPageBreak/>
        <w:t xml:space="preserve"> </w:t>
      </w:r>
    </w:p>
    <w:p w:rsidR="00C57A3C" w:rsidRDefault="00C57A3C" w:rsidP="00C57A3C">
      <w:pPr>
        <w:autoSpaceDE w:val="0"/>
        <w:autoSpaceDN w:val="0"/>
        <w:adjustRightInd w:val="0"/>
        <w:spacing w:line="240" w:lineRule="auto"/>
        <w:rPr>
          <w:rFonts w:ascii="Times New Roman" w:eastAsia="Times New Roman" w:hAnsi="Times New Roman" w:cs="Times New Roman"/>
          <w:color w:val="auto"/>
          <w:sz w:val="24"/>
          <w:szCs w:val="24"/>
        </w:rPr>
      </w:pPr>
    </w:p>
    <w:p w:rsidR="00C57A3C" w:rsidRDefault="00C57A3C" w:rsidP="00C57A3C">
      <w:pPr>
        <w:autoSpaceDE w:val="0"/>
        <w:autoSpaceDN w:val="0"/>
        <w:adjustRightInd w:val="0"/>
        <w:spacing w:line="240" w:lineRule="auto"/>
        <w:rPr>
          <w:rFonts w:ascii="Times New Roman" w:eastAsia="Times New Roman" w:hAnsi="Times New Roman" w:cs="Times New Roman"/>
          <w:color w:val="auto"/>
          <w:sz w:val="24"/>
          <w:szCs w:val="24"/>
        </w:rPr>
      </w:pPr>
    </w:p>
    <w:sectPr w:rsidR="00C57A3C" w:rsidSect="0074131E">
      <w:pgSz w:w="12240" w:h="15840"/>
      <w:pgMar w:top="1152" w:right="144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74131E"/>
    <w:rsid w:val="00A77B3E"/>
    <w:rsid w:val="00C57A3C"/>
    <w:rsid w:val="00DE1D30"/>
    <w:rsid w:val="00FE76B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table" w:styleId="TableGrid">
    <w:name w:val="Table Grid"/>
    <w:basedOn w:val="TableNormal"/>
    <w:rsid w:val="00C57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table" w:styleId="TableGrid">
    <w:name w:val="Table Grid"/>
    <w:basedOn w:val="TableNormal"/>
    <w:rsid w:val="00C57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1BAEAC-DBD2-EA4F-87B1-D2592C141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1077</Words>
  <Characters>6142</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mmanuel</dc:creator>
  <cp:lastModifiedBy>Administrator</cp:lastModifiedBy>
  <cp:revision>2</cp:revision>
  <cp:lastPrinted>2012-10-18T20:21:00Z</cp:lastPrinted>
  <dcterms:created xsi:type="dcterms:W3CDTF">2013-10-03T13:46:00Z</dcterms:created>
  <dcterms:modified xsi:type="dcterms:W3CDTF">2013-10-03T13:46:00Z</dcterms:modified>
</cp:coreProperties>
</file>